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2CE09" w14:textId="77777777" w:rsidR="004575A4" w:rsidRPr="00125981" w:rsidRDefault="00A3473F" w:rsidP="002C280D">
      <w:pPr>
        <w:tabs>
          <w:tab w:val="left" w:pos="360"/>
          <w:tab w:val="right" w:pos="13465"/>
        </w:tabs>
        <w:rPr>
          <w:rFonts w:asciiTheme="majorHAnsi" w:hAnsiTheme="majorHAnsi"/>
          <w:b/>
        </w:rPr>
      </w:pPr>
      <w:r>
        <w:rPr>
          <w:rFonts w:ascii="Times New Roman" w:hAnsi="Times New Roman"/>
          <w:b/>
        </w:rPr>
        <w:tab/>
      </w:r>
      <w:r w:rsidR="002C280D">
        <w:rPr>
          <w:rFonts w:ascii="Times New Roman" w:hAnsi="Times New Roman"/>
          <w:b/>
        </w:rPr>
        <w:tab/>
      </w:r>
      <w:r w:rsidR="004575A4" w:rsidRPr="00125981">
        <w:rPr>
          <w:rFonts w:asciiTheme="majorHAnsi" w:hAnsiTheme="majorHAnsi"/>
          <w:b/>
        </w:rPr>
        <w:t xml:space="preserve">Załącznik nr </w:t>
      </w:r>
      <w:r w:rsidR="00656324">
        <w:rPr>
          <w:rFonts w:asciiTheme="majorHAnsi" w:hAnsiTheme="majorHAnsi"/>
          <w:b/>
        </w:rPr>
        <w:t>7</w:t>
      </w:r>
      <w:r w:rsidR="000679DF" w:rsidRPr="00125981">
        <w:rPr>
          <w:rFonts w:asciiTheme="majorHAnsi" w:hAnsiTheme="majorHAnsi"/>
          <w:b/>
        </w:rPr>
        <w:t xml:space="preserve"> do S</w:t>
      </w:r>
      <w:r w:rsidR="002560AF" w:rsidRPr="00125981">
        <w:rPr>
          <w:rFonts w:asciiTheme="majorHAnsi" w:hAnsiTheme="majorHAnsi"/>
          <w:b/>
        </w:rPr>
        <w:t>WZ</w:t>
      </w:r>
    </w:p>
    <w:p w14:paraId="6D870FED" w14:textId="77777777" w:rsidR="002560AF" w:rsidRDefault="002560AF" w:rsidP="00291EB1">
      <w:pPr>
        <w:rPr>
          <w:rFonts w:ascii="Times New Roman" w:hAnsi="Times New Roman"/>
          <w:b/>
          <w:sz w:val="32"/>
          <w:szCs w:val="32"/>
        </w:rPr>
      </w:pPr>
    </w:p>
    <w:p w14:paraId="717ADD13" w14:textId="77777777" w:rsidR="004575A4" w:rsidRPr="00B33D32" w:rsidRDefault="00A613B9" w:rsidP="004575A4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WYKAZ </w:t>
      </w:r>
      <w:r w:rsidRPr="00A613B9">
        <w:rPr>
          <w:rFonts w:asciiTheme="majorHAnsi" w:hAnsiTheme="majorHAnsi"/>
          <w:b/>
          <w:bCs/>
          <w:sz w:val="28"/>
          <w:szCs w:val="28"/>
        </w:rPr>
        <w:t>USŁUG</w:t>
      </w:r>
    </w:p>
    <w:p w14:paraId="118003FD" w14:textId="77777777" w:rsidR="00125981" w:rsidRPr="00125981" w:rsidRDefault="00125981" w:rsidP="004575A4">
      <w:pPr>
        <w:jc w:val="center"/>
        <w:rPr>
          <w:rFonts w:asciiTheme="majorHAnsi" w:hAnsiTheme="majorHAnsi"/>
          <w:b/>
          <w:bCs/>
        </w:rPr>
      </w:pPr>
    </w:p>
    <w:p w14:paraId="7725AB8B" w14:textId="3C16A4F2" w:rsidR="00125981" w:rsidRPr="00485023" w:rsidRDefault="00125981" w:rsidP="00BA69B6">
      <w:pPr>
        <w:jc w:val="center"/>
        <w:rPr>
          <w:rFonts w:ascii="Times New Roman" w:hAnsi="Times New Roman"/>
          <w:b/>
          <w:sz w:val="24"/>
          <w:szCs w:val="24"/>
        </w:rPr>
      </w:pPr>
      <w:r w:rsidRPr="00485023">
        <w:rPr>
          <w:rFonts w:asciiTheme="majorHAnsi" w:hAnsiTheme="majorHAnsi"/>
          <w:b/>
          <w:bCs/>
          <w:sz w:val="24"/>
          <w:szCs w:val="24"/>
        </w:rPr>
        <w:t xml:space="preserve">Dotyczy zamówienia pn.: </w:t>
      </w:r>
      <w:r w:rsidRPr="0048502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„</w:t>
      </w:r>
      <w:r w:rsidR="00253975" w:rsidRPr="00253975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Dożywianie uczniów w szkołach</w:t>
      </w:r>
      <w:r w:rsidR="003A7E7A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 xml:space="preserve"> na terenie gminy Świdwin w 202</w:t>
      </w:r>
      <w:r w:rsidR="008B68ED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6</w:t>
      </w:r>
      <w:r w:rsidR="00253975" w:rsidRPr="00253975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 xml:space="preserve"> roku</w:t>
      </w:r>
      <w:r w:rsidRPr="0048502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”</w:t>
      </w:r>
    </w:p>
    <w:p w14:paraId="7B32DAE5" w14:textId="77777777" w:rsidR="004575A4" w:rsidRPr="00547F48" w:rsidRDefault="004575A4" w:rsidP="00547F48">
      <w:pPr>
        <w:rPr>
          <w:rFonts w:ascii="Times New Roman" w:hAnsi="Times New Roman"/>
          <w:sz w:val="24"/>
          <w:szCs w:val="24"/>
        </w:rPr>
      </w:pPr>
    </w:p>
    <w:p w14:paraId="69047681" w14:textId="77777777"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Nazwa  Wykonawcy ..........................................................</w:t>
      </w:r>
    </w:p>
    <w:p w14:paraId="6B4321AE" w14:textId="77777777"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</w:p>
    <w:p w14:paraId="097002DB" w14:textId="77777777" w:rsidR="00547F48" w:rsidRPr="00125981" w:rsidRDefault="004575A4" w:rsidP="004575A4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Adres  Wykonawcy ............................</w:t>
      </w:r>
      <w:r w:rsidR="00547F48" w:rsidRPr="00125981">
        <w:rPr>
          <w:rFonts w:asciiTheme="majorHAnsi" w:eastAsia="Times New Roman" w:hAnsiTheme="majorHAnsi"/>
          <w:lang w:eastAsia="pl-PL"/>
        </w:rPr>
        <w:t>...............................</w:t>
      </w:r>
    </w:p>
    <w:p w14:paraId="292A3BBD" w14:textId="77777777" w:rsidR="004575A4" w:rsidRPr="004575A4" w:rsidRDefault="004575A4" w:rsidP="004575A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408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918"/>
        <w:gridCol w:w="1994"/>
        <w:gridCol w:w="3197"/>
        <w:gridCol w:w="2498"/>
      </w:tblGrid>
      <w:tr w:rsidR="00253975" w:rsidRPr="00125981" w14:paraId="37292686" w14:textId="77777777" w:rsidTr="00253975">
        <w:trPr>
          <w:trHeight w:val="1408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44293A1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9267CC1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Nazwa/rodzaj usługi</w:t>
            </w:r>
          </w:p>
          <w:p w14:paraId="748CB5DA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(w celu oceny spełniania warunków udziału w postępowaniu postawionych przez zamawiającego)</w:t>
            </w: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5295FCF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Wartość</w:t>
            </w:r>
          </w:p>
          <w:p w14:paraId="2F4D6C88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(zł brutto)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8495933" w14:textId="77777777" w:rsidR="00253975" w:rsidRPr="00125981" w:rsidRDefault="00FA17EA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Okres realizacji</w:t>
            </w:r>
            <w:r w:rsidR="00253975"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 xml:space="preserve"> zamówienia</w:t>
            </w: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0EFD16B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Zamawiający na r</w:t>
            </w: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zecz którego zrealizowano usługi</w:t>
            </w:r>
          </w:p>
          <w:p w14:paraId="4B41D22F" w14:textId="77777777" w:rsidR="00253975" w:rsidRPr="00125981" w:rsidRDefault="00253975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</w:p>
        </w:tc>
      </w:tr>
      <w:tr w:rsidR="00253975" w:rsidRPr="00125981" w14:paraId="0374ABCD" w14:textId="77777777" w:rsidTr="002831FC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0B7A72A" w14:textId="77777777" w:rsidR="00253975" w:rsidRPr="00125981" w:rsidRDefault="00253975" w:rsidP="002831FC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4D0D8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DF76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5886A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F61E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  <w:tr w:rsidR="00253975" w:rsidRPr="00125981" w14:paraId="310DDA27" w14:textId="77777777" w:rsidTr="002831FC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DEF9537" w14:textId="77777777" w:rsidR="00253975" w:rsidRPr="00125981" w:rsidRDefault="00253975" w:rsidP="002831FC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2C3B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B7B0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B621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FC5A3" w14:textId="77777777" w:rsidR="00253975" w:rsidRPr="00125981" w:rsidRDefault="00253975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</w:tbl>
    <w:p w14:paraId="7B76DF22" w14:textId="77777777" w:rsidR="002560AF" w:rsidRPr="006679A8" w:rsidRDefault="005F233D" w:rsidP="002560AF">
      <w:pPr>
        <w:tabs>
          <w:tab w:val="left" w:pos="0"/>
        </w:tabs>
        <w:jc w:val="both"/>
        <w:rPr>
          <w:rFonts w:asciiTheme="majorHAnsi" w:hAnsiTheme="majorHAnsi"/>
          <w:i/>
          <w:sz w:val="20"/>
          <w:szCs w:val="20"/>
        </w:rPr>
      </w:pPr>
      <w:r w:rsidRPr="006679A8">
        <w:rPr>
          <w:rFonts w:asciiTheme="majorHAnsi" w:hAnsiTheme="majorHAnsi"/>
          <w:i/>
          <w:sz w:val="20"/>
          <w:szCs w:val="20"/>
        </w:rPr>
        <w:t>Wykaz wykonanych, a w przypadku świadczeń okresowych lub ciągłych również wykonywanych usług, w okresie ostatnich 3 lat, a jeżeli okres działalności jest krótszy – w tym okresie, wraz z podaniem ich wartości, przedmiotu, dat wykonania i podmiotów, na rzecz których usługi zostały wykonane, oraz załączeniem dowodów określających, czy usługi zostały wykonane lub są wykonywane należycie, przy czym dowodami, o których mowa, są referencje bądź inne dokumenty sporządzone przez podmiot, na rzecz którego usługi zostały wykonane, a w przypadku świadczeń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1A5B1ACF" w14:textId="77777777" w:rsidR="002560AF" w:rsidRPr="00125981" w:rsidRDefault="002560AF" w:rsidP="00547F48">
      <w:pPr>
        <w:tabs>
          <w:tab w:val="left" w:pos="0"/>
        </w:tabs>
        <w:jc w:val="both"/>
        <w:rPr>
          <w:rFonts w:asciiTheme="majorHAnsi" w:hAnsiTheme="majorHAnsi"/>
          <w:sz w:val="24"/>
          <w:szCs w:val="24"/>
        </w:rPr>
      </w:pPr>
    </w:p>
    <w:p w14:paraId="342029A1" w14:textId="77777777" w:rsidR="00547F48" w:rsidRPr="00125981" w:rsidRDefault="00547F48" w:rsidP="00547F48">
      <w:pPr>
        <w:tabs>
          <w:tab w:val="left" w:pos="0"/>
        </w:tabs>
        <w:jc w:val="right"/>
        <w:rPr>
          <w:rFonts w:asciiTheme="majorHAnsi" w:hAnsiTheme="majorHAnsi"/>
          <w:sz w:val="24"/>
          <w:szCs w:val="24"/>
        </w:rPr>
      </w:pPr>
      <w:r w:rsidRPr="00125981">
        <w:rPr>
          <w:rFonts w:asciiTheme="majorHAnsi" w:hAnsiTheme="majorHAnsi"/>
          <w:sz w:val="24"/>
          <w:szCs w:val="24"/>
        </w:rPr>
        <w:t>………………………………………………</w:t>
      </w:r>
      <w:r w:rsidR="00125981">
        <w:rPr>
          <w:rFonts w:asciiTheme="majorHAnsi" w:hAnsiTheme="majorHAnsi"/>
          <w:sz w:val="24"/>
          <w:szCs w:val="24"/>
        </w:rPr>
        <w:t>……………………</w:t>
      </w:r>
    </w:p>
    <w:p w14:paraId="50E9C254" w14:textId="77777777" w:rsidR="004575A4" w:rsidRPr="005F233D" w:rsidRDefault="00547F48" w:rsidP="005F233D">
      <w:pPr>
        <w:tabs>
          <w:tab w:val="left" w:pos="0"/>
        </w:tabs>
        <w:jc w:val="right"/>
        <w:rPr>
          <w:rFonts w:asciiTheme="majorHAnsi" w:hAnsiTheme="majorHAnsi"/>
          <w:sz w:val="16"/>
          <w:szCs w:val="16"/>
        </w:rPr>
      </w:pPr>
      <w:r w:rsidRPr="00125981">
        <w:rPr>
          <w:rFonts w:asciiTheme="majorHAnsi" w:hAnsiTheme="majorHAnsi"/>
          <w:sz w:val="16"/>
          <w:szCs w:val="16"/>
        </w:rPr>
        <w:t>(</w:t>
      </w:r>
      <w:r w:rsidR="00125981" w:rsidRPr="00125981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125981">
        <w:rPr>
          <w:rFonts w:asciiTheme="majorHAnsi" w:hAnsiTheme="majorHAnsi"/>
          <w:sz w:val="16"/>
          <w:szCs w:val="16"/>
        </w:rPr>
        <w:t>)</w:t>
      </w:r>
    </w:p>
    <w:sectPr w:rsidR="004575A4" w:rsidRPr="005F233D" w:rsidSect="005F233D">
      <w:footerReference w:type="default" r:id="rId7"/>
      <w:pgSz w:w="16838" w:h="11906" w:orient="landscape"/>
      <w:pgMar w:top="851" w:right="1956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39BAC" w14:textId="77777777" w:rsidR="001D3775" w:rsidRDefault="001D3775" w:rsidP="00067C3B">
      <w:r>
        <w:separator/>
      </w:r>
    </w:p>
  </w:endnote>
  <w:endnote w:type="continuationSeparator" w:id="0">
    <w:p w14:paraId="2153B492" w14:textId="77777777" w:rsidR="001D3775" w:rsidRDefault="001D3775" w:rsidP="0006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37CCD" w14:textId="77777777" w:rsidR="00E30D87" w:rsidRDefault="00E30D87" w:rsidP="00E30D87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Wykaz usług składany jest pod rygorem nieważności w formie elektronicznej lub w postaci elektronicznej opatrzonej podpisem zaufanym, lub podpisem osobistym.</w:t>
    </w:r>
  </w:p>
  <w:p w14:paraId="4FA7B8E9" w14:textId="77777777" w:rsidR="007B24F0" w:rsidRPr="004575A4" w:rsidRDefault="007B24F0" w:rsidP="00235B11">
    <w:pPr>
      <w:spacing w:line="276" w:lineRule="auto"/>
      <w:ind w:right="-709"/>
      <w:rPr>
        <w:rFonts w:ascii="Cambria" w:hAnsi="Cambria" w:cs="Arial"/>
        <w:bCs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D625" w14:textId="77777777" w:rsidR="001D3775" w:rsidRDefault="001D3775" w:rsidP="00067C3B">
      <w:r>
        <w:separator/>
      </w:r>
    </w:p>
  </w:footnote>
  <w:footnote w:type="continuationSeparator" w:id="0">
    <w:p w14:paraId="3778DA7A" w14:textId="77777777" w:rsidR="001D3775" w:rsidRDefault="001D3775" w:rsidP="0006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22"/>
    <w:multiLevelType w:val="multilevel"/>
    <w:tmpl w:val="87D096C6"/>
    <w:name w:val="WW8Num3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17D52C2"/>
    <w:multiLevelType w:val="hybridMultilevel"/>
    <w:tmpl w:val="9790F7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41655"/>
    <w:multiLevelType w:val="hybridMultilevel"/>
    <w:tmpl w:val="7D28C9F8"/>
    <w:lvl w:ilvl="0" w:tplc="AD7E2D56">
      <w:start w:val="1"/>
      <w:numFmt w:val="decimal"/>
      <w:lvlText w:val="%1)"/>
      <w:lvlJc w:val="left"/>
      <w:pPr>
        <w:tabs>
          <w:tab w:val="num" w:pos="913"/>
        </w:tabs>
        <w:ind w:left="913" w:hanging="488"/>
      </w:pPr>
      <w:rPr>
        <w:sz w:val="20"/>
      </w:rPr>
    </w:lvl>
    <w:lvl w:ilvl="1" w:tplc="A9A6EFE2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0" w15:restartNumberingAfterBreak="0">
    <w:nsid w:val="158B3C4B"/>
    <w:multiLevelType w:val="hybridMultilevel"/>
    <w:tmpl w:val="75549EEE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6D7623F"/>
    <w:multiLevelType w:val="hybridMultilevel"/>
    <w:tmpl w:val="7F08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56051B"/>
    <w:multiLevelType w:val="hybridMultilevel"/>
    <w:tmpl w:val="FCE0A9DA"/>
    <w:lvl w:ilvl="0" w:tplc="9F0CF660">
      <w:start w:val="19"/>
      <w:numFmt w:val="upperLetter"/>
      <w:lvlText w:val="%1."/>
      <w:lvlJc w:val="left"/>
      <w:pPr>
        <w:ind w:left="2340" w:hanging="360"/>
      </w:pPr>
      <w:rPr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D60C0"/>
    <w:multiLevelType w:val="hybridMultilevel"/>
    <w:tmpl w:val="22FA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546300"/>
    <w:multiLevelType w:val="hybridMultilevel"/>
    <w:tmpl w:val="8A24EC26"/>
    <w:lvl w:ilvl="0" w:tplc="3B6C03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AC47DEA"/>
    <w:multiLevelType w:val="hybridMultilevel"/>
    <w:tmpl w:val="5AAC0BF4"/>
    <w:name w:val="WW8Num122"/>
    <w:lvl w:ilvl="0" w:tplc="E1FACEA6">
      <w:start w:val="21"/>
      <w:numFmt w:val="upperLetter"/>
      <w:lvlText w:val="%1."/>
      <w:lvlJc w:val="left"/>
      <w:pPr>
        <w:ind w:left="144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C003B"/>
    <w:multiLevelType w:val="hybridMultilevel"/>
    <w:tmpl w:val="357889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B041AB1"/>
    <w:multiLevelType w:val="hybridMultilevel"/>
    <w:tmpl w:val="AB489900"/>
    <w:lvl w:ilvl="0" w:tplc="72802418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hAnsi="Tahoma" w:cs="Times New Roman" w:hint="default"/>
        <w:b/>
        <w:i/>
        <w:sz w:val="20"/>
      </w:rPr>
    </w:lvl>
    <w:lvl w:ilvl="1" w:tplc="7B24AC18">
      <w:start w:val="1"/>
      <w:numFmt w:val="upperLetter"/>
      <w:pStyle w:val="PunktowaniewSIWZ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i w:val="0"/>
        <w:sz w:val="32"/>
        <w:szCs w:val="32"/>
      </w:rPr>
    </w:lvl>
    <w:lvl w:ilvl="2" w:tplc="377ACC5E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 w:val="0"/>
        <w:i w:val="0"/>
        <w:sz w:val="24"/>
        <w:szCs w:val="24"/>
      </w:rPr>
    </w:lvl>
    <w:lvl w:ilvl="3" w:tplc="A9A6EFE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4BE2F80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461AE6"/>
    <w:multiLevelType w:val="hybridMultilevel"/>
    <w:tmpl w:val="69B6C814"/>
    <w:lvl w:ilvl="0" w:tplc="5B50763E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E927456"/>
    <w:multiLevelType w:val="hybridMultilevel"/>
    <w:tmpl w:val="69B4A15C"/>
    <w:lvl w:ilvl="0" w:tplc="5B0A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C066BAD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E18F45A">
      <w:start w:val="18"/>
      <w:numFmt w:val="upp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EAC7070"/>
    <w:multiLevelType w:val="hybridMultilevel"/>
    <w:tmpl w:val="A6F2091A"/>
    <w:lvl w:ilvl="0" w:tplc="AD32EC9E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417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27D4D8C"/>
    <w:multiLevelType w:val="hybridMultilevel"/>
    <w:tmpl w:val="81DEB5CE"/>
    <w:lvl w:ilvl="0" w:tplc="132E21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 w15:restartNumberingAfterBreak="0">
    <w:nsid w:val="26B355FD"/>
    <w:multiLevelType w:val="hybridMultilevel"/>
    <w:tmpl w:val="0598F50C"/>
    <w:lvl w:ilvl="0" w:tplc="AD32EC9E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253A82EE">
      <w:start w:val="1"/>
      <w:numFmt w:val="lowerLetter"/>
      <w:lvlText w:val="%2)"/>
      <w:lvlJc w:val="left"/>
      <w:pPr>
        <w:tabs>
          <w:tab w:val="num" w:pos="2342"/>
        </w:tabs>
        <w:ind w:left="2342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E746EDDA">
      <w:start w:val="1"/>
      <w:numFmt w:val="decimal"/>
      <w:lvlText w:val="%4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</w:rPr>
    </w:lvl>
    <w:lvl w:ilvl="4" w:tplc="3EACB58A">
      <w:start w:val="4"/>
      <w:numFmt w:val="decimal"/>
      <w:lvlText w:val="%5"/>
      <w:lvlJc w:val="left"/>
      <w:pPr>
        <w:ind w:left="4658" w:hanging="360"/>
      </w:pPr>
      <w:rPr>
        <w:rFonts w:hint="default"/>
      </w:rPr>
    </w:lvl>
    <w:lvl w:ilvl="5" w:tplc="6CC64CD4">
      <w:start w:val="1"/>
      <w:numFmt w:val="upperLetter"/>
      <w:lvlText w:val="%6."/>
      <w:lvlJc w:val="left"/>
      <w:pPr>
        <w:ind w:left="555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3" w15:restartNumberingAfterBreak="0">
    <w:nsid w:val="271E5B9E"/>
    <w:multiLevelType w:val="hybridMultilevel"/>
    <w:tmpl w:val="1C8A409C"/>
    <w:lvl w:ilvl="0" w:tplc="CB8AE34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39DD1FDD"/>
    <w:multiLevelType w:val="hybridMultilevel"/>
    <w:tmpl w:val="6F160BD6"/>
    <w:lvl w:ilvl="0" w:tplc="CB8AE3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EED5316"/>
    <w:multiLevelType w:val="hybridMultilevel"/>
    <w:tmpl w:val="94F4E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16A5C"/>
    <w:multiLevelType w:val="hybridMultilevel"/>
    <w:tmpl w:val="9A9E0AEA"/>
    <w:lvl w:ilvl="0" w:tplc="295C2E88">
      <w:start w:val="3"/>
      <w:numFmt w:val="decimal"/>
      <w:lvlText w:val="%1."/>
      <w:lvlJc w:val="left"/>
      <w:pPr>
        <w:tabs>
          <w:tab w:val="num" w:pos="644"/>
        </w:tabs>
        <w:ind w:left="284" w:firstLine="0"/>
      </w:pPr>
    </w:lvl>
    <w:lvl w:ilvl="1" w:tplc="95102DC4">
      <w:start w:val="3"/>
      <w:numFmt w:val="decimal"/>
      <w:lvlText w:val="%2."/>
      <w:lvlJc w:val="left"/>
      <w:pPr>
        <w:tabs>
          <w:tab w:val="num" w:pos="644"/>
        </w:tabs>
        <w:ind w:left="284" w:firstLine="0"/>
      </w:pPr>
    </w:lvl>
    <w:lvl w:ilvl="2" w:tplc="034AA88E">
      <w:start w:val="18"/>
      <w:numFmt w:val="upperLetter"/>
      <w:lvlText w:val="%3."/>
      <w:lvlJc w:val="left"/>
      <w:pPr>
        <w:ind w:left="2340" w:hanging="360"/>
      </w:pPr>
      <w:rPr>
        <w:i w:val="0"/>
        <w:sz w:val="32"/>
        <w:szCs w:val="3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7D1ADC"/>
    <w:multiLevelType w:val="multilevel"/>
    <w:tmpl w:val="5A20D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276688C"/>
    <w:multiLevelType w:val="hybridMultilevel"/>
    <w:tmpl w:val="11E025E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610095E"/>
    <w:multiLevelType w:val="hybridMultilevel"/>
    <w:tmpl w:val="6CEC3494"/>
    <w:lvl w:ilvl="0" w:tplc="6B8C64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24F8E"/>
    <w:multiLevelType w:val="hybridMultilevel"/>
    <w:tmpl w:val="DEE22F0C"/>
    <w:lvl w:ilvl="0" w:tplc="651660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E509B9"/>
    <w:multiLevelType w:val="hybridMultilevel"/>
    <w:tmpl w:val="40B0048E"/>
    <w:lvl w:ilvl="0" w:tplc="5E183048">
      <w:start w:val="2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42CDD"/>
    <w:multiLevelType w:val="hybridMultilevel"/>
    <w:tmpl w:val="163EB47E"/>
    <w:lvl w:ilvl="0" w:tplc="E024643E">
      <w:start w:val="1"/>
      <w:numFmt w:val="decimal"/>
      <w:lvlText w:val="%1."/>
      <w:lvlJc w:val="left"/>
      <w:pPr>
        <w:tabs>
          <w:tab w:val="num" w:pos="720"/>
        </w:tabs>
        <w:ind w:left="720" w:hanging="340"/>
      </w:pPr>
      <w:rPr>
        <w:rFonts w:ascii="Times New Roman" w:hAnsi="Times New Roman" w:cs="Arial" w:hint="default"/>
        <w:b/>
        <w:bCs w:val="0"/>
        <w:i w:val="0"/>
        <w:iCs w:val="0"/>
        <w:sz w:val="24"/>
        <w:szCs w:val="20"/>
      </w:rPr>
    </w:lvl>
    <w:lvl w:ilvl="1" w:tplc="F3FA6EF4">
      <w:start w:val="5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sz w:val="32"/>
        <w:szCs w:val="32"/>
      </w:rPr>
    </w:lvl>
    <w:lvl w:ilvl="2" w:tplc="D54A04E8">
      <w:start w:val="1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3" w:tplc="36A4AE44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DBEA59B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94761408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A22022"/>
    <w:multiLevelType w:val="multilevel"/>
    <w:tmpl w:val="B936DFCE"/>
    <w:name w:val="WW8Num1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2">
      <w:start w:val="11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b w:val="0"/>
        <w:i w:val="0"/>
        <w:sz w:val="32"/>
        <w:szCs w:val="32"/>
      </w:rPr>
    </w:lvl>
    <w:lvl w:ilvl="3">
      <w:start w:val="1"/>
      <w:numFmt w:val="upperLetter"/>
      <w:lvlText w:val="%4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D7154"/>
    <w:multiLevelType w:val="hybridMultilevel"/>
    <w:tmpl w:val="2190F994"/>
    <w:lvl w:ilvl="0" w:tplc="6CCE8442">
      <w:start w:val="1"/>
      <w:numFmt w:val="upperLetter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D0971B9"/>
    <w:multiLevelType w:val="hybridMultilevel"/>
    <w:tmpl w:val="107CA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1226E"/>
    <w:multiLevelType w:val="hybridMultilevel"/>
    <w:tmpl w:val="4348A3E4"/>
    <w:name w:val="WW8Num212"/>
    <w:lvl w:ilvl="0" w:tplc="F8FC9E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D1DEA"/>
    <w:multiLevelType w:val="multilevel"/>
    <w:tmpl w:val="D94820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5306A4"/>
    <w:multiLevelType w:val="singleLevel"/>
    <w:tmpl w:val="61928B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0" w15:restartNumberingAfterBreak="0">
    <w:nsid w:val="64A83D3A"/>
    <w:multiLevelType w:val="hybridMultilevel"/>
    <w:tmpl w:val="8B40B2BA"/>
    <w:lvl w:ilvl="0" w:tplc="0BCAA7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4C4731B"/>
    <w:multiLevelType w:val="hybridMultilevel"/>
    <w:tmpl w:val="71FC499C"/>
    <w:lvl w:ilvl="0" w:tplc="4E928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1A3F60"/>
    <w:multiLevelType w:val="hybridMultilevel"/>
    <w:tmpl w:val="81AAD26E"/>
    <w:lvl w:ilvl="0" w:tplc="327C2CD8">
      <w:start w:val="17"/>
      <w:numFmt w:val="upperLetter"/>
      <w:lvlText w:val="%1."/>
      <w:lvlJc w:val="left"/>
      <w:pPr>
        <w:tabs>
          <w:tab w:val="num" w:pos="1644"/>
        </w:tabs>
        <w:ind w:left="1644" w:hanging="567"/>
      </w:pPr>
      <w:rPr>
        <w:rFonts w:ascii="Tahoma" w:hAnsi="Tahoma" w:cs="Times New Roman" w:hint="default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 w15:restartNumberingAfterBreak="0">
    <w:nsid w:val="6B073CBD"/>
    <w:multiLevelType w:val="hybridMultilevel"/>
    <w:tmpl w:val="6298C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433107">
    <w:abstractNumId w:val="30"/>
  </w:num>
  <w:num w:numId="2" w16cid:durableId="593711263">
    <w:abstractNumId w:val="13"/>
  </w:num>
  <w:num w:numId="3" w16cid:durableId="385371982">
    <w:abstractNumId w:val="45"/>
  </w:num>
  <w:num w:numId="4" w16cid:durableId="612173405">
    <w:abstractNumId w:val="11"/>
  </w:num>
  <w:num w:numId="5" w16cid:durableId="1869179083">
    <w:abstractNumId w:val="18"/>
  </w:num>
  <w:num w:numId="6" w16cid:durableId="1924953651">
    <w:abstractNumId w:val="8"/>
  </w:num>
  <w:num w:numId="7" w16cid:durableId="126821014">
    <w:abstractNumId w:val="27"/>
  </w:num>
  <w:num w:numId="8" w16cid:durableId="1876459018">
    <w:abstractNumId w:val="38"/>
  </w:num>
  <w:num w:numId="9" w16cid:durableId="1000894130">
    <w:abstractNumId w:val="31"/>
  </w:num>
  <w:num w:numId="10" w16cid:durableId="1301839764">
    <w:abstractNumId w:val="36"/>
  </w:num>
  <w:num w:numId="11" w16cid:durableId="543367989">
    <w:abstractNumId w:val="25"/>
  </w:num>
  <w:num w:numId="12" w16cid:durableId="1907640571">
    <w:abstractNumId w:val="14"/>
  </w:num>
  <w:num w:numId="13" w16cid:durableId="1363675651">
    <w:abstractNumId w:val="35"/>
  </w:num>
  <w:num w:numId="14" w16cid:durableId="1843660440">
    <w:abstractNumId w:val="29"/>
  </w:num>
  <w:num w:numId="15" w16cid:durableId="1831211224">
    <w:abstractNumId w:val="24"/>
  </w:num>
  <w:num w:numId="16" w16cid:durableId="1751734898">
    <w:abstractNumId w:val="23"/>
  </w:num>
  <w:num w:numId="17" w16cid:durableId="1687638862">
    <w:abstractNumId w:val="17"/>
  </w:num>
  <w:num w:numId="18" w16cid:durableId="15347348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10437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5969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8148874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64190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6112367">
    <w:abstractNumId w:val="33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732716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5455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05496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50045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5452597">
    <w:abstractNumId w:val="2"/>
    <w:lvlOverride w:ilvl="0">
      <w:startOverride w:val="1"/>
    </w:lvlOverride>
  </w:num>
  <w:num w:numId="29" w16cid:durableId="102385017">
    <w:abstractNumId w:val="26"/>
    <w:lvlOverride w:ilvl="0">
      <w:startOverride w:val="3"/>
    </w:lvlOverride>
    <w:lvlOverride w:ilvl="1">
      <w:startOverride w:val="3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2694445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977146">
    <w:abstractNumId w:val="1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8285675">
    <w:abstractNumId w:val="4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2689250">
    <w:abstractNumId w:val="40"/>
  </w:num>
  <w:num w:numId="34" w16cid:durableId="630208513">
    <w:abstractNumId w:val="10"/>
  </w:num>
  <w:num w:numId="35" w16cid:durableId="13000911">
    <w:abstractNumId w:val="28"/>
  </w:num>
  <w:num w:numId="36" w16cid:durableId="382675672">
    <w:abstractNumId w:val="1"/>
  </w:num>
  <w:num w:numId="37" w16cid:durableId="556236478">
    <w:abstractNumId w:val="3"/>
  </w:num>
  <w:num w:numId="38" w16cid:durableId="2042586987">
    <w:abstractNumId w:val="4"/>
  </w:num>
  <w:num w:numId="39" w16cid:durableId="1987663925">
    <w:abstractNumId w:val="5"/>
  </w:num>
  <w:num w:numId="40" w16cid:durableId="130364255">
    <w:abstractNumId w:val="6"/>
  </w:num>
  <w:num w:numId="41" w16cid:durableId="2042976471">
    <w:abstractNumId w:val="7"/>
  </w:num>
  <w:num w:numId="42" w16cid:durableId="617565496">
    <w:abstractNumId w:val="39"/>
  </w:num>
  <w:num w:numId="43" w16cid:durableId="1172454433">
    <w:abstractNumId w:val="44"/>
  </w:num>
  <w:num w:numId="44" w16cid:durableId="1668559133">
    <w:abstractNumId w:val="34"/>
  </w:num>
  <w:num w:numId="45" w16cid:durableId="2128426554">
    <w:abstractNumId w:val="43"/>
  </w:num>
  <w:num w:numId="46" w16cid:durableId="8701506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937"/>
    <w:rsid w:val="00001D46"/>
    <w:rsid w:val="0000209A"/>
    <w:rsid w:val="00003E88"/>
    <w:rsid w:val="000057BF"/>
    <w:rsid w:val="00045A53"/>
    <w:rsid w:val="000679DF"/>
    <w:rsid w:val="00067C3B"/>
    <w:rsid w:val="00093B41"/>
    <w:rsid w:val="000A2B77"/>
    <w:rsid w:val="000A540A"/>
    <w:rsid w:val="000C6E40"/>
    <w:rsid w:val="000D699A"/>
    <w:rsid w:val="000E637F"/>
    <w:rsid w:val="000E7267"/>
    <w:rsid w:val="00114611"/>
    <w:rsid w:val="00123812"/>
    <w:rsid w:val="00125981"/>
    <w:rsid w:val="00130BC5"/>
    <w:rsid w:val="00131F33"/>
    <w:rsid w:val="00133EEA"/>
    <w:rsid w:val="001407EA"/>
    <w:rsid w:val="001628BB"/>
    <w:rsid w:val="00175EA2"/>
    <w:rsid w:val="001902BF"/>
    <w:rsid w:val="001B2237"/>
    <w:rsid w:val="001C21AD"/>
    <w:rsid w:val="001C61E4"/>
    <w:rsid w:val="001D3775"/>
    <w:rsid w:val="001D6414"/>
    <w:rsid w:val="0021725C"/>
    <w:rsid w:val="00221C06"/>
    <w:rsid w:val="00222038"/>
    <w:rsid w:val="00224632"/>
    <w:rsid w:val="00235B11"/>
    <w:rsid w:val="00253975"/>
    <w:rsid w:val="00253B97"/>
    <w:rsid w:val="002560AF"/>
    <w:rsid w:val="00266653"/>
    <w:rsid w:val="00281C80"/>
    <w:rsid w:val="002831FC"/>
    <w:rsid w:val="002856A6"/>
    <w:rsid w:val="00291EB1"/>
    <w:rsid w:val="002C280D"/>
    <w:rsid w:val="002E0102"/>
    <w:rsid w:val="002E4B4E"/>
    <w:rsid w:val="002F385B"/>
    <w:rsid w:val="00315A14"/>
    <w:rsid w:val="0037107D"/>
    <w:rsid w:val="00375664"/>
    <w:rsid w:val="00390FC3"/>
    <w:rsid w:val="003A575F"/>
    <w:rsid w:val="003A7E7A"/>
    <w:rsid w:val="003D057A"/>
    <w:rsid w:val="003E52A1"/>
    <w:rsid w:val="004107FD"/>
    <w:rsid w:val="00416609"/>
    <w:rsid w:val="004256B0"/>
    <w:rsid w:val="004575A4"/>
    <w:rsid w:val="00484C14"/>
    <w:rsid w:val="00485023"/>
    <w:rsid w:val="004A5AFA"/>
    <w:rsid w:val="004C05E5"/>
    <w:rsid w:val="004D5A1E"/>
    <w:rsid w:val="005457E3"/>
    <w:rsid w:val="00547F48"/>
    <w:rsid w:val="00571D0D"/>
    <w:rsid w:val="00574388"/>
    <w:rsid w:val="00577EE1"/>
    <w:rsid w:val="005B12BB"/>
    <w:rsid w:val="005C4CD1"/>
    <w:rsid w:val="005C51C3"/>
    <w:rsid w:val="005D23E6"/>
    <w:rsid w:val="005D334F"/>
    <w:rsid w:val="005E1A56"/>
    <w:rsid w:val="005F233D"/>
    <w:rsid w:val="00617DC7"/>
    <w:rsid w:val="00625078"/>
    <w:rsid w:val="00632924"/>
    <w:rsid w:val="0065280A"/>
    <w:rsid w:val="00656324"/>
    <w:rsid w:val="0066275E"/>
    <w:rsid w:val="006679A8"/>
    <w:rsid w:val="0067478A"/>
    <w:rsid w:val="00686937"/>
    <w:rsid w:val="006871C6"/>
    <w:rsid w:val="006A3834"/>
    <w:rsid w:val="006B75F7"/>
    <w:rsid w:val="006F2AC8"/>
    <w:rsid w:val="006F4BEB"/>
    <w:rsid w:val="00712C31"/>
    <w:rsid w:val="00716A46"/>
    <w:rsid w:val="00727E68"/>
    <w:rsid w:val="00752822"/>
    <w:rsid w:val="00787DEF"/>
    <w:rsid w:val="007901DD"/>
    <w:rsid w:val="007B24F0"/>
    <w:rsid w:val="007B2DE2"/>
    <w:rsid w:val="007B6AAB"/>
    <w:rsid w:val="007D20A7"/>
    <w:rsid w:val="007D668D"/>
    <w:rsid w:val="007D7896"/>
    <w:rsid w:val="007E0EB6"/>
    <w:rsid w:val="00803432"/>
    <w:rsid w:val="0081062C"/>
    <w:rsid w:val="008210D2"/>
    <w:rsid w:val="00846245"/>
    <w:rsid w:val="008535EB"/>
    <w:rsid w:val="00860FB4"/>
    <w:rsid w:val="00885B60"/>
    <w:rsid w:val="00886C91"/>
    <w:rsid w:val="008B68ED"/>
    <w:rsid w:val="008C0E88"/>
    <w:rsid w:val="008F4362"/>
    <w:rsid w:val="00902AC6"/>
    <w:rsid w:val="00927CFC"/>
    <w:rsid w:val="00946B96"/>
    <w:rsid w:val="009C2B2E"/>
    <w:rsid w:val="009D5343"/>
    <w:rsid w:val="009E2C31"/>
    <w:rsid w:val="009E78DC"/>
    <w:rsid w:val="00A11868"/>
    <w:rsid w:val="00A3350D"/>
    <w:rsid w:val="00A3473F"/>
    <w:rsid w:val="00A37D5B"/>
    <w:rsid w:val="00A51816"/>
    <w:rsid w:val="00A566A7"/>
    <w:rsid w:val="00A613B9"/>
    <w:rsid w:val="00A63AB7"/>
    <w:rsid w:val="00A8231C"/>
    <w:rsid w:val="00A9657F"/>
    <w:rsid w:val="00A967FC"/>
    <w:rsid w:val="00AA09B0"/>
    <w:rsid w:val="00AE4A0B"/>
    <w:rsid w:val="00B16CA5"/>
    <w:rsid w:val="00B2227D"/>
    <w:rsid w:val="00B233A9"/>
    <w:rsid w:val="00B33D32"/>
    <w:rsid w:val="00B92428"/>
    <w:rsid w:val="00B94D31"/>
    <w:rsid w:val="00BA69B6"/>
    <w:rsid w:val="00BB5113"/>
    <w:rsid w:val="00BE7BAB"/>
    <w:rsid w:val="00C16D78"/>
    <w:rsid w:val="00C542DB"/>
    <w:rsid w:val="00C56857"/>
    <w:rsid w:val="00C75E3D"/>
    <w:rsid w:val="00C86BD6"/>
    <w:rsid w:val="00C90D62"/>
    <w:rsid w:val="00CF23EF"/>
    <w:rsid w:val="00D134AC"/>
    <w:rsid w:val="00D20087"/>
    <w:rsid w:val="00D675FE"/>
    <w:rsid w:val="00D80FC4"/>
    <w:rsid w:val="00DD24B0"/>
    <w:rsid w:val="00DE594E"/>
    <w:rsid w:val="00E23B18"/>
    <w:rsid w:val="00E30D87"/>
    <w:rsid w:val="00E63153"/>
    <w:rsid w:val="00E7132A"/>
    <w:rsid w:val="00E87BEC"/>
    <w:rsid w:val="00E9777F"/>
    <w:rsid w:val="00EA0A43"/>
    <w:rsid w:val="00EA7764"/>
    <w:rsid w:val="00EC1342"/>
    <w:rsid w:val="00F23EBD"/>
    <w:rsid w:val="00F25D69"/>
    <w:rsid w:val="00F33EBA"/>
    <w:rsid w:val="00F5084B"/>
    <w:rsid w:val="00F72902"/>
    <w:rsid w:val="00F76C07"/>
    <w:rsid w:val="00FA17EA"/>
    <w:rsid w:val="00FD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E96601"/>
  <w15:docId w15:val="{42024E3D-D484-43F5-944B-5A1E9306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B97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75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E0E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6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C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7C3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67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67C3B"/>
    <w:rPr>
      <w:color w:val="0000FF"/>
      <w:u w:val="single"/>
    </w:rPr>
  </w:style>
  <w:style w:type="paragraph" w:customStyle="1" w:styleId="Akapitzlist1">
    <w:name w:val="Akapit z listą1"/>
    <w:basedOn w:val="Normalny"/>
    <w:rsid w:val="007D668D"/>
    <w:pPr>
      <w:suppressAutoHyphens/>
      <w:ind w:left="720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6">
    <w:name w:val="Font Style56"/>
    <w:rsid w:val="007D668D"/>
    <w:rPr>
      <w:rFonts w:ascii="Times New Roman" w:hAnsi="Times New Roman" w:cs="Times New Roman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E3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5E3D"/>
    <w:rPr>
      <w:rFonts w:ascii="Tahoma" w:hAnsi="Tahoma" w:cs="Tahoma"/>
      <w:sz w:val="16"/>
      <w:szCs w:val="16"/>
      <w:lang w:eastAsia="en-US"/>
    </w:rPr>
  </w:style>
  <w:style w:type="paragraph" w:customStyle="1" w:styleId="PunktowaniewSIWZ">
    <w:name w:val="Punktowanie w SIWZ"/>
    <w:basedOn w:val="Nagwek2"/>
    <w:rsid w:val="007E0EB6"/>
    <w:pPr>
      <w:numPr>
        <w:ilvl w:val="1"/>
        <w:numId w:val="17"/>
      </w:numPr>
      <w:tabs>
        <w:tab w:val="clear" w:pos="1070"/>
        <w:tab w:val="num" w:pos="1440"/>
      </w:tabs>
      <w:spacing w:before="0" w:after="0"/>
      <w:ind w:left="1440"/>
    </w:pPr>
    <w:rPr>
      <w:rFonts w:ascii="Tahoma" w:hAnsi="Tahoma" w:cs="Tahoma"/>
      <w:sz w:val="20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7E0EB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106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D3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4D31"/>
    <w:rPr>
      <w:lang w:eastAsia="en-US"/>
    </w:rPr>
  </w:style>
  <w:style w:type="character" w:customStyle="1" w:styleId="Znakiprzypiswdolnych">
    <w:name w:val="Znaki przypisów dolnych"/>
    <w:rsid w:val="00B94D31"/>
    <w:rPr>
      <w:vertAlign w:val="superscript"/>
    </w:rPr>
  </w:style>
  <w:style w:type="character" w:customStyle="1" w:styleId="Nagwek1Znak">
    <w:name w:val="Nagłówek 1 Znak"/>
    <w:link w:val="Nagwek1"/>
    <w:uiPriority w:val="9"/>
    <w:rsid w:val="004575A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85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5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535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5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35E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9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Beata Gadzinowska</dc:creator>
  <cp:lastModifiedBy>Łukasz Pugacz</cp:lastModifiedBy>
  <cp:revision>37</cp:revision>
  <cp:lastPrinted>2014-01-16T08:48:00Z</cp:lastPrinted>
  <dcterms:created xsi:type="dcterms:W3CDTF">2021-09-07T12:43:00Z</dcterms:created>
  <dcterms:modified xsi:type="dcterms:W3CDTF">2025-12-03T10:30:00Z</dcterms:modified>
</cp:coreProperties>
</file>